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Homework Assignment</w:t>
      </w:r>
    </w:p>
    <w:p>
      <w:pPr>
        <w:pStyle w:val="Heading2"/>
      </w:pPr>
      <w:r>
        <w:t>Part 1 – Reading &amp; Vocabulary (Page 5, Exercise 4B A–G)</w:t>
      </w:r>
    </w:p>
    <w:p>
      <w:r>
        <w:t>Match the interview questions with the companies and suggested answers:</w:t>
      </w:r>
    </w:p>
    <w:p>
      <w:pPr>
        <w:pStyle w:val="ListBullet"/>
      </w:pPr>
      <w:r>
        <w:t>1. The Phoenix Partnership → G. What on your résumé is the closest thing to a lie?</w:t>
      </w:r>
    </w:p>
    <w:p>
      <w:pPr>
        <w:pStyle w:val="ListBullet"/>
      </w:pPr>
      <w:r>
        <w:t>2. Condé Nast → C. How would your enemy describe you?</w:t>
      </w:r>
    </w:p>
    <w:p>
      <w:pPr>
        <w:pStyle w:val="ListBullet"/>
      </w:pPr>
      <w:r>
        <w:t>3. Page Group → E. What’s the most selfish thing you’ve ever done?</w:t>
      </w:r>
    </w:p>
    <w:p>
      <w:pPr>
        <w:pStyle w:val="ListBullet"/>
      </w:pPr>
      <w:r>
        <w:t>4. Palantir Technologies → B. What’s your biggest weakness?</w:t>
      </w:r>
    </w:p>
    <w:p>
      <w:pPr>
        <w:pStyle w:val="ListBullet"/>
      </w:pPr>
      <w:r>
        <w:t>5. Clearwater Analytics → D. You have 50 red and 50 blue balls. How could you divide these between two containers to give the maximum probability of picking one of the colors?</w:t>
      </w:r>
    </w:p>
    <w:p>
      <w:pPr>
        <w:pStyle w:val="ListBullet"/>
      </w:pPr>
      <w:r>
        <w:t>6. Switch Consulting → A. What do you usually do after a bad day at work?</w:t>
      </w:r>
    </w:p>
    <w:p>
      <w:pPr>
        <w:pStyle w:val="ListBullet"/>
      </w:pPr>
      <w:r>
        <w:t>7. Badoo → F. Are you a nice person?</w:t>
      </w:r>
    </w:p>
    <w:p>
      <w:pPr>
        <w:pStyle w:val="Heading2"/>
      </w:pPr>
      <w:r>
        <w:t>Part 2 – Grammar Bank 1A (Exercises A &amp; B)</w:t>
      </w:r>
    </w:p>
    <w:p>
      <w:pPr>
        <w:pStyle w:val="Heading3"/>
      </w:pPr>
      <w:r>
        <w:t>Exercise A – Order the words to make questions</w:t>
      </w:r>
    </w:p>
    <w:p>
      <w:r>
        <w:t>1. Why can’t you come tomorrow?</w:t>
      </w:r>
    </w:p>
    <w:p>
      <w:r>
        <w:t>2. How do you feel?</w:t>
      </w:r>
    </w:p>
    <w:p>
      <w:r>
        <w:t>3. Could you tell me when your train leaves?</w:t>
      </w:r>
    </w:p>
    <w:p>
      <w:r>
        <w:t>4. What are you thinking about?</w:t>
      </w:r>
    </w:p>
    <w:p>
      <w:r>
        <w:t>5. What do you like doing on the weekend?</w:t>
      </w:r>
    </w:p>
    <w:p>
      <w:r>
        <w:t>6. What kind of music does Junko like listening to?</w:t>
      </w:r>
    </w:p>
    <w:p>
      <w:r>
        <w:t>7. What time does the movie finish?</w:t>
      </w:r>
    </w:p>
    <w:p>
      <w:r>
        <w:t>8. How many students came to class yesterday?</w:t>
      </w:r>
    </w:p>
    <w:p>
      <w:r>
        <w:t>9. Where do you remember the restaurant is?</w:t>
      </w:r>
    </w:p>
    <w:p>
      <w:r>
        <w:t>10. Who does the housework in your family?</w:t>
      </w:r>
    </w:p>
    <w:p>
      <w:pPr>
        <w:pStyle w:val="Heading3"/>
      </w:pPr>
      <w:r>
        <w:t>Exercise B – Complete the questions</w:t>
      </w:r>
    </w:p>
    <w:p>
      <w:r>
        <w:t>1. Where did you go on vacation last year?</w:t>
      </w:r>
    </w:p>
    <w:p>
      <w:r>
        <w:t>2. Who wrote The Great Gatsby?</w:t>
      </w:r>
    </w:p>
    <w:p>
      <w:r>
        <w:t>3. Could you tell me how much this book costs?</w:t>
      </w:r>
    </w:p>
    <w:p>
      <w:r>
        <w:t>4. I can’t remember where I parked my car this morning.</w:t>
      </w:r>
    </w:p>
    <w:p>
      <w:r>
        <w:t>5. Did you enjoy your trip to Paris last weekend?</w:t>
      </w:r>
    </w:p>
    <w:p>
      <w:r>
        <w:t>6. What kind of work does your sister do?</w:t>
      </w:r>
    </w:p>
    <w:p>
      <w:r>
        <w:t>7. Who ate the last cookie?</w:t>
      </w:r>
    </w:p>
    <w:p>
      <w:r>
        <w:t>8. Do you know what time the swimming pool opens on Saturdays?</w:t>
      </w:r>
    </w:p>
    <w:p>
      <w:r>
        <w:t>9. Why doesn’t your sister like the present you gave her?</w:t>
      </w:r>
    </w:p>
    <w:p>
      <w:r>
        <w:t>10. Why do you have to play your music so loud?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